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16D" w:rsidRDefault="00A5016D" w:rsidP="00A5016D">
      <w:r>
        <w:t xml:space="preserve">Medical Directors, NHS Boards; Nurse Directors, NHS Boards; Directors of Public Health, NHS Boards; Consultants in Public Health Medicine, NHS Boards </w:t>
      </w:r>
    </w:p>
    <w:p w:rsidR="00A5016D" w:rsidRDefault="00A5016D" w:rsidP="00A5016D">
      <w:r>
        <w:t xml:space="preserve"> </w:t>
      </w:r>
    </w:p>
    <w:p w:rsidR="00A5016D" w:rsidRDefault="00A5016D" w:rsidP="00A5016D">
      <w:r>
        <w:t>For information: Health Protection Scotland; Chief Executive, NHS Health Scotland; General Practitioners; Practice Nurses; Practice Managers</w:t>
      </w:r>
    </w:p>
    <w:p w:rsidR="00A5016D" w:rsidRDefault="00A5016D" w:rsidP="00D23191">
      <w:pPr>
        <w:pStyle w:val="Default"/>
        <w:rPr>
          <w:rFonts w:ascii="Arial" w:hAnsi="Arial" w:cs="Arial"/>
        </w:rPr>
      </w:pPr>
    </w:p>
    <w:p w:rsidR="00A5016D" w:rsidRDefault="00A5016D" w:rsidP="00D23191">
      <w:pPr>
        <w:pStyle w:val="Default"/>
        <w:rPr>
          <w:rFonts w:ascii="Arial" w:hAnsi="Arial" w:cs="Arial"/>
        </w:rPr>
      </w:pPr>
    </w:p>
    <w:p w:rsidR="00D23191" w:rsidRPr="00D23191" w:rsidRDefault="00A5016D" w:rsidP="00D23191">
      <w:pPr>
        <w:pStyle w:val="Default"/>
        <w:rPr>
          <w:rFonts w:ascii="Arial" w:hAnsi="Arial" w:cs="Arial"/>
        </w:rPr>
      </w:pPr>
      <w:r>
        <w:rPr>
          <w:rFonts w:ascii="Arial" w:hAnsi="Arial" w:cs="Arial"/>
        </w:rPr>
        <w:t>Dear Colleague</w:t>
      </w:r>
    </w:p>
    <w:p w:rsidR="00D23191" w:rsidRPr="00D23191" w:rsidRDefault="00D23191" w:rsidP="00D23191">
      <w:pPr>
        <w:pStyle w:val="Default"/>
        <w:rPr>
          <w:rFonts w:ascii="Arial" w:hAnsi="Arial" w:cs="Arial"/>
          <w:b/>
          <w:bCs/>
        </w:rPr>
      </w:pPr>
    </w:p>
    <w:p w:rsidR="00D23191" w:rsidRPr="00D23191" w:rsidRDefault="00D23191" w:rsidP="00D23191">
      <w:pPr>
        <w:pStyle w:val="Default"/>
        <w:rPr>
          <w:rFonts w:ascii="Arial" w:hAnsi="Arial" w:cs="Arial"/>
        </w:rPr>
      </w:pPr>
      <w:r w:rsidRPr="00D23191">
        <w:rPr>
          <w:rFonts w:ascii="Arial" w:hAnsi="Arial" w:cs="Arial"/>
          <w:b/>
          <w:bCs/>
        </w:rPr>
        <w:t>COVID-19 – IMPLICATIONS OF MOVE TO DELAY PHASE</w:t>
      </w:r>
    </w:p>
    <w:p w:rsidR="00D23191" w:rsidRPr="00D23191" w:rsidRDefault="00D23191" w:rsidP="00D23191">
      <w:pPr>
        <w:pStyle w:val="Default"/>
        <w:rPr>
          <w:rFonts w:ascii="Arial" w:hAnsi="Arial" w:cs="Arial"/>
        </w:rPr>
      </w:pPr>
    </w:p>
    <w:p w:rsidR="00D23191" w:rsidRPr="00D23191" w:rsidRDefault="00D23191" w:rsidP="00D23191">
      <w:pPr>
        <w:pStyle w:val="Default"/>
        <w:rPr>
          <w:rFonts w:ascii="Arial" w:hAnsi="Arial" w:cs="Arial"/>
        </w:rPr>
      </w:pPr>
      <w:r w:rsidRPr="00D23191">
        <w:rPr>
          <w:rFonts w:ascii="Arial" w:hAnsi="Arial" w:cs="Arial"/>
        </w:rPr>
        <w:t xml:space="preserve">As we are now in the </w:t>
      </w:r>
      <w:r w:rsidRPr="00D23191">
        <w:rPr>
          <w:rFonts w:ascii="Arial" w:hAnsi="Arial" w:cs="Arial"/>
          <w:b/>
        </w:rPr>
        <w:t xml:space="preserve">delay </w:t>
      </w:r>
      <w:r w:rsidRPr="00D23191">
        <w:rPr>
          <w:rFonts w:ascii="Arial" w:hAnsi="Arial" w:cs="Arial"/>
        </w:rPr>
        <w:t xml:space="preserve">phase of our response to COVID-19 I want to update you on the changes in how we identify and manage potential cases of COVID-19. </w:t>
      </w:r>
    </w:p>
    <w:p w:rsidR="00D23191" w:rsidRPr="00D23191" w:rsidRDefault="00D23191" w:rsidP="00D23191">
      <w:pPr>
        <w:pStyle w:val="Default"/>
        <w:rPr>
          <w:rFonts w:ascii="Arial" w:hAnsi="Arial" w:cs="Arial"/>
        </w:rPr>
      </w:pPr>
    </w:p>
    <w:p w:rsidR="00D23191" w:rsidRPr="00D23191" w:rsidRDefault="00D23191" w:rsidP="00D23191">
      <w:pPr>
        <w:pStyle w:val="Default"/>
        <w:rPr>
          <w:rFonts w:ascii="Arial" w:hAnsi="Arial" w:cs="Arial"/>
        </w:rPr>
      </w:pPr>
      <w:r w:rsidRPr="00D23191">
        <w:rPr>
          <w:rFonts w:ascii="Arial" w:hAnsi="Arial" w:cs="Arial"/>
          <w:b/>
        </w:rPr>
        <w:t>All symptomatic people to stay at home (self-isolate) from Friday 13 March</w:t>
      </w:r>
    </w:p>
    <w:p w:rsidR="00D23191" w:rsidRPr="00D23191" w:rsidRDefault="00D23191" w:rsidP="00D23191">
      <w:pPr>
        <w:pStyle w:val="Default"/>
        <w:rPr>
          <w:rFonts w:ascii="Arial" w:hAnsi="Arial" w:cs="Arial"/>
        </w:rPr>
      </w:pPr>
      <w:r w:rsidRPr="00D23191">
        <w:rPr>
          <w:rFonts w:ascii="Arial" w:hAnsi="Arial" w:cs="Arial"/>
        </w:rPr>
        <w:t>All people with a new continuous cough and/or high temperature (37.8 degrees centigrade or higher), regardless of their travel history or contact with confirmed cases will be asked to stay at home for 7 days and will not be tested.</w:t>
      </w:r>
    </w:p>
    <w:p w:rsidR="00D23191" w:rsidRPr="00D23191" w:rsidRDefault="00D23191" w:rsidP="00D23191">
      <w:pPr>
        <w:pStyle w:val="Default"/>
        <w:rPr>
          <w:rFonts w:ascii="Arial" w:hAnsi="Arial" w:cs="Arial"/>
        </w:rPr>
      </w:pPr>
    </w:p>
    <w:p w:rsidR="00D23191" w:rsidRPr="00D23191" w:rsidRDefault="00D23191" w:rsidP="00D23191">
      <w:pPr>
        <w:pStyle w:val="Default"/>
        <w:rPr>
          <w:rFonts w:ascii="Arial" w:hAnsi="Arial" w:cs="Arial"/>
          <w:b/>
        </w:rPr>
      </w:pPr>
      <w:r w:rsidRPr="00D23191">
        <w:rPr>
          <w:rFonts w:ascii="Arial" w:hAnsi="Arial" w:cs="Arial"/>
          <w:b/>
        </w:rPr>
        <w:t>The geographic element of the case definition has now been removed</w:t>
      </w:r>
    </w:p>
    <w:p w:rsidR="00D23191" w:rsidRDefault="00D23191" w:rsidP="00D23191">
      <w:pPr>
        <w:pStyle w:val="Default"/>
        <w:rPr>
          <w:rFonts w:ascii="Arial" w:hAnsi="Arial" w:cs="Arial"/>
        </w:rPr>
      </w:pPr>
      <w:r w:rsidRPr="00D23191">
        <w:rPr>
          <w:rFonts w:ascii="Arial" w:hAnsi="Arial" w:cs="Arial"/>
        </w:rPr>
        <w:t>Travel and contact history are no longer important for diagnosis. People who have travelled and do not have symptoms</w:t>
      </w:r>
      <w:r>
        <w:rPr>
          <w:rFonts w:ascii="Arial" w:hAnsi="Arial" w:cs="Arial"/>
        </w:rPr>
        <w:t xml:space="preserve"> do not need to stay at home.</w:t>
      </w:r>
    </w:p>
    <w:p w:rsidR="00D23191" w:rsidRPr="00D23191" w:rsidRDefault="00D23191" w:rsidP="00D23191">
      <w:pPr>
        <w:pStyle w:val="Default"/>
        <w:rPr>
          <w:rFonts w:ascii="Arial" w:hAnsi="Arial" w:cs="Arial"/>
        </w:rPr>
      </w:pPr>
    </w:p>
    <w:p w:rsidR="00D23191" w:rsidRPr="00D23191" w:rsidRDefault="00D23191" w:rsidP="00D23191">
      <w:pPr>
        <w:pStyle w:val="Default"/>
        <w:rPr>
          <w:rFonts w:ascii="Arial" w:hAnsi="Arial" w:cs="Arial"/>
          <w:b/>
        </w:rPr>
      </w:pPr>
      <w:r w:rsidRPr="00D23191">
        <w:rPr>
          <w:rFonts w:ascii="Arial" w:hAnsi="Arial" w:cs="Arial"/>
          <w:b/>
        </w:rPr>
        <w:t xml:space="preserve">Those with mild symptoms do not need to call their GP or </w:t>
      </w:r>
      <w:proofErr w:type="spellStart"/>
      <w:r w:rsidRPr="00D23191">
        <w:rPr>
          <w:rFonts w:ascii="Arial" w:hAnsi="Arial" w:cs="Arial"/>
          <w:b/>
        </w:rPr>
        <w:t>NHS24</w:t>
      </w:r>
      <w:proofErr w:type="spellEnd"/>
      <w:r w:rsidRPr="00D23191">
        <w:rPr>
          <w:rFonts w:ascii="Arial" w:hAnsi="Arial" w:cs="Arial"/>
          <w:b/>
        </w:rPr>
        <w:t xml:space="preserve"> (111)  </w:t>
      </w:r>
    </w:p>
    <w:p w:rsidR="00D23191" w:rsidRPr="00D23191" w:rsidRDefault="00D23191" w:rsidP="00D23191">
      <w:pPr>
        <w:pStyle w:val="Default"/>
        <w:rPr>
          <w:rFonts w:ascii="Arial" w:hAnsi="Arial" w:cs="Arial"/>
          <w:b/>
        </w:rPr>
      </w:pPr>
      <w:r w:rsidRPr="00D23191">
        <w:rPr>
          <w:rFonts w:ascii="Arial" w:hAnsi="Arial" w:cs="Arial"/>
        </w:rPr>
        <w:t xml:space="preserve">If people are concerned about more serious symptoms or if their symptoms worsen, they should contact their GP in hours, or out of hours </w:t>
      </w:r>
      <w:proofErr w:type="spellStart"/>
      <w:r w:rsidRPr="00D23191">
        <w:rPr>
          <w:rFonts w:ascii="Arial" w:hAnsi="Arial" w:cs="Arial"/>
        </w:rPr>
        <w:t>NHS24</w:t>
      </w:r>
      <w:proofErr w:type="spellEnd"/>
      <w:r w:rsidRPr="00D23191">
        <w:rPr>
          <w:rFonts w:ascii="Arial" w:hAnsi="Arial" w:cs="Arial"/>
        </w:rPr>
        <w:t xml:space="preserve"> on 111. </w:t>
      </w:r>
    </w:p>
    <w:p w:rsidR="00D23191" w:rsidRPr="00D23191" w:rsidRDefault="00D23191" w:rsidP="00D23191">
      <w:pPr>
        <w:pStyle w:val="Default"/>
        <w:rPr>
          <w:rFonts w:ascii="Arial" w:hAnsi="Arial" w:cs="Arial"/>
          <w:b/>
        </w:rPr>
      </w:pPr>
    </w:p>
    <w:p w:rsidR="00D23191" w:rsidRPr="00D23191" w:rsidRDefault="00D23191" w:rsidP="00D23191">
      <w:pPr>
        <w:pStyle w:val="Default"/>
        <w:rPr>
          <w:rFonts w:ascii="Arial" w:hAnsi="Arial" w:cs="Arial"/>
          <w:b/>
        </w:rPr>
      </w:pPr>
      <w:r w:rsidRPr="00D23191">
        <w:rPr>
          <w:rFonts w:ascii="Arial" w:hAnsi="Arial" w:cs="Arial"/>
          <w:b/>
        </w:rPr>
        <w:t>Testing will not be offered routinely to individuals staying at home</w:t>
      </w:r>
    </w:p>
    <w:p w:rsidR="00D23191" w:rsidRDefault="00D23191" w:rsidP="00D23191">
      <w:pPr>
        <w:pStyle w:val="Default"/>
        <w:rPr>
          <w:rFonts w:ascii="Arial" w:hAnsi="Arial" w:cs="Arial"/>
        </w:rPr>
      </w:pPr>
      <w:r w:rsidRPr="00D23191">
        <w:rPr>
          <w:rFonts w:ascii="Arial" w:hAnsi="Arial" w:cs="Arial"/>
        </w:rPr>
        <w:t xml:space="preserve">Patients who require overnight admission to hospital should still be tested if they present with either clinical or radiological evidence of pneumonia; </w:t>
      </w:r>
      <w:r w:rsidRPr="00D23191">
        <w:rPr>
          <w:rFonts w:ascii="Arial" w:hAnsi="Arial" w:cs="Arial"/>
          <w:b/>
        </w:rPr>
        <w:t>or</w:t>
      </w:r>
      <w:r w:rsidRPr="00D23191">
        <w:rPr>
          <w:rFonts w:ascii="Arial" w:hAnsi="Arial" w:cs="Arial"/>
        </w:rPr>
        <w:t xml:space="preserve"> acute respiratory distress syndrome </w:t>
      </w:r>
      <w:r w:rsidRPr="00D23191">
        <w:rPr>
          <w:rFonts w:ascii="Arial" w:hAnsi="Arial" w:cs="Arial"/>
          <w:b/>
        </w:rPr>
        <w:t xml:space="preserve">or </w:t>
      </w:r>
      <w:r w:rsidRPr="00D23191">
        <w:rPr>
          <w:rFonts w:ascii="Arial" w:hAnsi="Arial" w:cs="Arial"/>
        </w:rPr>
        <w:t>influenza like illness</w:t>
      </w:r>
      <w:r>
        <w:rPr>
          <w:rFonts w:ascii="Arial" w:hAnsi="Arial" w:cs="Arial"/>
        </w:rPr>
        <w:t>.</w:t>
      </w:r>
    </w:p>
    <w:p w:rsidR="00732628" w:rsidRDefault="00732628" w:rsidP="00D23191">
      <w:pPr>
        <w:pStyle w:val="Default"/>
        <w:rPr>
          <w:rFonts w:ascii="Arial" w:hAnsi="Arial" w:cs="Arial"/>
        </w:rPr>
      </w:pPr>
    </w:p>
    <w:p w:rsidR="00732628" w:rsidRDefault="00732628" w:rsidP="00732628">
      <w:pPr>
        <w:rPr>
          <w:rFonts w:cstheme="minorBidi"/>
          <w:color w:val="44546A" w:themeColor="dark2"/>
          <w:sz w:val="20"/>
        </w:rPr>
      </w:pPr>
      <w:r>
        <w:rPr>
          <w:rFonts w:cs="Arial"/>
          <w:szCs w:val="24"/>
        </w:rPr>
        <w:t xml:space="preserve">We will also continue to test people in ICU and </w:t>
      </w:r>
      <w:r w:rsidR="007F6A9D">
        <w:rPr>
          <w:rFonts w:cs="Arial"/>
          <w:szCs w:val="24"/>
        </w:rPr>
        <w:t>in an increased number of GP</w:t>
      </w:r>
      <w:r>
        <w:rPr>
          <w:rFonts w:cs="Arial"/>
          <w:szCs w:val="24"/>
        </w:rPr>
        <w:t xml:space="preserve"> practices</w:t>
      </w:r>
      <w:r w:rsidR="007F6A9D">
        <w:rPr>
          <w:rFonts w:cs="Arial"/>
          <w:szCs w:val="24"/>
        </w:rPr>
        <w:t xml:space="preserve"> which cover approx. 1 million people in Scotland from early next week</w:t>
      </w:r>
      <w:r>
        <w:rPr>
          <w:rFonts w:cs="Arial"/>
          <w:szCs w:val="24"/>
        </w:rPr>
        <w:t>.</w:t>
      </w:r>
      <w:bookmarkStart w:id="0" w:name="_GoBack"/>
      <w:bookmarkEnd w:id="0"/>
    </w:p>
    <w:p w:rsidR="00D23191" w:rsidRPr="00D23191" w:rsidRDefault="00D23191" w:rsidP="00D23191">
      <w:pPr>
        <w:pStyle w:val="Default"/>
        <w:rPr>
          <w:rFonts w:ascii="Arial" w:hAnsi="Arial" w:cs="Arial"/>
        </w:rPr>
      </w:pPr>
    </w:p>
    <w:p w:rsidR="00D23191" w:rsidRPr="00D23191" w:rsidRDefault="00D23191" w:rsidP="00D23191">
      <w:pPr>
        <w:pStyle w:val="Default"/>
        <w:rPr>
          <w:rFonts w:ascii="Arial" w:hAnsi="Arial" w:cs="Arial"/>
          <w:b/>
          <w:bCs/>
        </w:rPr>
      </w:pPr>
      <w:r w:rsidRPr="00D23191">
        <w:rPr>
          <w:rFonts w:ascii="Arial" w:hAnsi="Arial" w:cs="Arial"/>
          <w:b/>
          <w:bCs/>
        </w:rPr>
        <w:t>Further advice to the public</w:t>
      </w:r>
    </w:p>
    <w:p w:rsidR="00D23191" w:rsidRPr="00D23191" w:rsidRDefault="00D23191" w:rsidP="00D23191">
      <w:pPr>
        <w:pStyle w:val="Default"/>
        <w:rPr>
          <w:rFonts w:ascii="Arial" w:hAnsi="Arial" w:cs="Arial"/>
        </w:rPr>
      </w:pPr>
      <w:r w:rsidRPr="00D23191">
        <w:rPr>
          <w:rFonts w:ascii="Arial" w:hAnsi="Arial" w:cs="Arial"/>
        </w:rPr>
        <w:t xml:space="preserve">The public can find the latest information at </w:t>
      </w:r>
      <w:hyperlink r:id="rId5" w:history="1">
        <w:r w:rsidRPr="00D23191">
          <w:rPr>
            <w:rStyle w:val="Hyperlink"/>
            <w:rFonts w:ascii="Arial" w:hAnsi="Arial" w:cs="Arial"/>
          </w:rPr>
          <w:t>https://www.nhsinform.scot/coronavirus</w:t>
        </w:r>
      </w:hyperlink>
    </w:p>
    <w:p w:rsidR="00D23191" w:rsidRPr="00D23191" w:rsidRDefault="00D23191" w:rsidP="00D23191">
      <w:pPr>
        <w:pStyle w:val="Default"/>
        <w:rPr>
          <w:rFonts w:ascii="Arial" w:hAnsi="Arial" w:cs="Arial"/>
        </w:rPr>
      </w:pPr>
    </w:p>
    <w:p w:rsidR="00D23191" w:rsidRPr="00D23191" w:rsidRDefault="00D23191" w:rsidP="00D23191">
      <w:pPr>
        <w:pStyle w:val="Default"/>
        <w:rPr>
          <w:rFonts w:ascii="Arial" w:hAnsi="Arial" w:cs="Arial"/>
          <w:b/>
        </w:rPr>
      </w:pPr>
      <w:r w:rsidRPr="00D23191">
        <w:rPr>
          <w:rFonts w:ascii="Arial" w:hAnsi="Arial" w:cs="Arial"/>
          <w:b/>
        </w:rPr>
        <w:t>Further advice for health professionals and practitioners</w:t>
      </w:r>
    </w:p>
    <w:p w:rsidR="00D23191" w:rsidRPr="00D23191" w:rsidRDefault="00D23191" w:rsidP="00D23191">
      <w:pPr>
        <w:pStyle w:val="Default"/>
        <w:rPr>
          <w:rFonts w:ascii="Arial" w:hAnsi="Arial" w:cs="Arial"/>
        </w:rPr>
      </w:pPr>
      <w:r w:rsidRPr="00D23191">
        <w:rPr>
          <w:rFonts w:ascii="Arial" w:hAnsi="Arial" w:cs="Arial"/>
        </w:rPr>
        <w:t>Health Protection Scotland have published a range of guidance</w:t>
      </w:r>
      <w:r>
        <w:rPr>
          <w:rFonts w:ascii="Arial" w:hAnsi="Arial" w:cs="Arial"/>
        </w:rPr>
        <w:t xml:space="preserve"> which will continue to be updated here </w:t>
      </w:r>
      <w:hyperlink r:id="rId6" w:history="1">
        <w:r w:rsidRPr="00D23191">
          <w:rPr>
            <w:rStyle w:val="Hyperlink"/>
            <w:rFonts w:ascii="Arial" w:hAnsi="Arial" w:cs="Arial"/>
          </w:rPr>
          <w:t>https://www.hps.scot.nhs.uk/a-to-z-of-topics/covid-19/</w:t>
        </w:r>
      </w:hyperlink>
    </w:p>
    <w:p w:rsidR="00D23191" w:rsidRPr="00D23191" w:rsidRDefault="00D23191" w:rsidP="00D23191">
      <w:pPr>
        <w:pStyle w:val="Default"/>
        <w:rPr>
          <w:rFonts w:ascii="Arial" w:hAnsi="Arial" w:cs="Arial"/>
        </w:rPr>
      </w:pPr>
    </w:p>
    <w:p w:rsidR="00D23191" w:rsidRDefault="00D23191" w:rsidP="00D23191">
      <w:pPr>
        <w:rPr>
          <w:rFonts w:cs="Arial"/>
          <w:szCs w:val="24"/>
        </w:rPr>
      </w:pPr>
      <w:r w:rsidRPr="00D23191">
        <w:rPr>
          <w:rFonts w:cs="Arial"/>
          <w:szCs w:val="24"/>
        </w:rPr>
        <w:t xml:space="preserve">I will update you on any </w:t>
      </w:r>
      <w:r>
        <w:rPr>
          <w:rFonts w:cs="Arial"/>
          <w:szCs w:val="24"/>
        </w:rPr>
        <w:t xml:space="preserve">further </w:t>
      </w:r>
      <w:r w:rsidRPr="00D23191">
        <w:rPr>
          <w:rFonts w:cs="Arial"/>
          <w:szCs w:val="24"/>
        </w:rPr>
        <w:t>changes in our response to the virus. Thank you to all staff within the health sector for your continued dedication, hard work and high quality care in responding to this fast-moving and evolving situation.</w:t>
      </w:r>
    </w:p>
    <w:p w:rsidR="00A5016D" w:rsidRDefault="00A5016D" w:rsidP="00D23191">
      <w:pPr>
        <w:rPr>
          <w:rFonts w:cs="Arial"/>
          <w:szCs w:val="24"/>
        </w:rPr>
      </w:pPr>
    </w:p>
    <w:p w:rsidR="00A5016D" w:rsidRDefault="00A5016D" w:rsidP="00A5016D">
      <w:r>
        <w:t>Yours sincerely,</w:t>
      </w:r>
    </w:p>
    <w:p w:rsidR="00A5016D" w:rsidRDefault="00A5016D" w:rsidP="00A5016D"/>
    <w:p w:rsidR="00A5016D" w:rsidRDefault="00A5016D" w:rsidP="00A5016D"/>
    <w:p w:rsidR="00A5016D" w:rsidRDefault="00A5016D" w:rsidP="00A5016D"/>
    <w:p w:rsidR="00A5016D" w:rsidRDefault="00A5016D" w:rsidP="00A5016D"/>
    <w:p w:rsidR="00A5016D" w:rsidRPr="00E72C10" w:rsidRDefault="00A5016D" w:rsidP="00A5016D">
      <w:pPr>
        <w:rPr>
          <w:b/>
        </w:rPr>
      </w:pPr>
      <w:r w:rsidRPr="00E72C10">
        <w:rPr>
          <w:b/>
        </w:rPr>
        <w:t>Catherine Calderwood</w:t>
      </w:r>
    </w:p>
    <w:p w:rsidR="00A5016D" w:rsidRDefault="00A5016D" w:rsidP="00A5016D">
      <w:pPr>
        <w:rPr>
          <w:b/>
        </w:rPr>
      </w:pPr>
      <w:r w:rsidRPr="00E72C10">
        <w:rPr>
          <w:b/>
        </w:rPr>
        <w:t>Chief Medical Officer</w:t>
      </w:r>
    </w:p>
    <w:sectPr w:rsidR="00A5016D" w:rsidSect="00B561C0">
      <w:pgSz w:w="11906" w:h="16838"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3EF455FD"/>
    <w:multiLevelType w:val="hybridMultilevel"/>
    <w:tmpl w:val="EF86B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0"/>
  </w:num>
  <w:num w:numId="4">
    <w:abstractNumId w:val="0"/>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191"/>
    <w:rsid w:val="00027C27"/>
    <w:rsid w:val="000C0CF4"/>
    <w:rsid w:val="00281579"/>
    <w:rsid w:val="00306C61"/>
    <w:rsid w:val="0037582B"/>
    <w:rsid w:val="00732628"/>
    <w:rsid w:val="007F6A9D"/>
    <w:rsid w:val="00857548"/>
    <w:rsid w:val="009B7615"/>
    <w:rsid w:val="00A5016D"/>
    <w:rsid w:val="00B51BDC"/>
    <w:rsid w:val="00B561C0"/>
    <w:rsid w:val="00B773CE"/>
    <w:rsid w:val="00C52651"/>
    <w:rsid w:val="00C91823"/>
    <w:rsid w:val="00D008AB"/>
    <w:rsid w:val="00D23191"/>
    <w:rsid w:val="00FA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3F2C5"/>
  <w15:chartTrackingRefBased/>
  <w15:docId w15:val="{E980B887-3962-41E6-86DC-937E8D9D3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191"/>
    <w:rPr>
      <w:rFonts w:ascii="Arial" w:hAnsi="Arial" w:cs="Times New Roman"/>
      <w:sz w:val="24"/>
      <w:szCs w:val="20"/>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paragraph" w:customStyle="1" w:styleId="Default">
    <w:name w:val="Default"/>
    <w:rsid w:val="00D23191"/>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D231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60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ps.scot.nhs.uk/a-to-z-of-topics/covid-19/" TargetMode="External"/><Relationship Id="rId5" Type="http://schemas.openxmlformats.org/officeDocument/2006/relationships/hyperlink" Target="https://www.nhsinform.scot/coronavir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McNeil S (Scott)</dc:creator>
  <cp:keywords/>
  <dc:description/>
  <cp:lastModifiedBy>Calderwood C (Catherine)</cp:lastModifiedBy>
  <cp:revision>2</cp:revision>
  <dcterms:created xsi:type="dcterms:W3CDTF">2020-03-13T17:37:00Z</dcterms:created>
  <dcterms:modified xsi:type="dcterms:W3CDTF">2020-03-13T17:37:00Z</dcterms:modified>
</cp:coreProperties>
</file>